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1BF" w:rsidRPr="007A6848" w:rsidRDefault="00E161BF" w:rsidP="00DD43C8">
      <w:pPr>
        <w:pStyle w:val="Tytu"/>
        <w:tabs>
          <w:tab w:val="left" w:pos="851"/>
        </w:tabs>
        <w:spacing w:line="480" w:lineRule="auto"/>
        <w:rPr>
          <w:rFonts w:cs="Times New Roman"/>
          <w:noProof/>
          <w:sz w:val="40"/>
          <w:szCs w:val="40"/>
        </w:rPr>
      </w:pPr>
      <w:r w:rsidRPr="007A6848">
        <w:rPr>
          <w:noProof/>
          <w:sz w:val="40"/>
          <w:szCs w:val="40"/>
        </w:rPr>
        <w:t>Część I</w:t>
      </w:r>
      <w:r>
        <w:rPr>
          <w:noProof/>
          <w:sz w:val="40"/>
          <w:szCs w:val="40"/>
        </w:rPr>
        <w:t>II</w:t>
      </w:r>
      <w:r w:rsidRPr="007A6848">
        <w:rPr>
          <w:noProof/>
          <w:sz w:val="40"/>
          <w:szCs w:val="40"/>
        </w:rPr>
        <w:t xml:space="preserve"> -</w:t>
      </w:r>
      <w:r>
        <w:rPr>
          <w:noProof/>
          <w:sz w:val="40"/>
          <w:szCs w:val="40"/>
        </w:rPr>
        <w:t xml:space="preserve"> Trójkąty</w:t>
      </w:r>
      <w:bookmarkStart w:id="0" w:name="_GoBack"/>
      <w:bookmarkEnd w:id="0"/>
    </w:p>
    <w:p w:rsidR="00E161BF" w:rsidRPr="001C21F0" w:rsidRDefault="00E161BF" w:rsidP="003327BD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 w:rsidRPr="001C21F0">
        <w:t xml:space="preserve"> </w:t>
      </w:r>
      <w:r w:rsidRPr="00721099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trójkąt, jaki tworzy dwie krawędzie i przekątna ściany</w:t>
      </w:r>
      <w:r w:rsidRPr="001C21F0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.</w:t>
      </w:r>
    </w:p>
    <w:p w:rsidR="00E161BF" w:rsidRDefault="003327BD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29" style="position:absolute;left:0;text-align:left;margin-left:66pt;margin-top:3.9pt;width:324.5pt;height:150.45pt;z-index:3" coordorigin="2310,2253" coordsize="6600,3060">
            <v:group id="_x0000_s1030" style="position:absolute;left:6490;top:2613;width:2420;height:2520" coordorigin="7370,6393" coordsize="2420,2520"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_x0000_s1031" type="#_x0000_t16" style="position:absolute;left:7370;top:6393;width:2420;height:2520" adj="5936" filled="f" strokecolor="#36f" strokeweight="1.5pt"/>
              <v:line id="_x0000_s1032" style="position:absolute" from="8030,6393" to="8030,8193" strokecolor="#36f" strokeweight="1.5pt">
                <v:stroke dashstyle="dash"/>
              </v:line>
              <v:line id="_x0000_s1033" style="position:absolute;flip:y" from="7370,8193" to="8030,8913" strokecolor="#36f" strokeweight="1.5pt">
                <v:stroke dashstyle="dash"/>
              </v:line>
              <v:line id="_x0000_s1034" style="position:absolute;flip:x" from="8030,8193" to="9790,8193" strokecolor="#36f" strokeweight="1.5pt">
                <v:stroke dashstyle="dash"/>
              </v:line>
            </v:group>
            <v:group id="_x0000_s1035" style="position:absolute;left:2310;top:2253;width:2530;height:3060" coordorigin="6160,5493" coordsize="2530,3060">
              <v:line id="_x0000_s1036" style="position:absolute;flip:x" from="7920,5853" to="8690,6573" strokecolor="#0c0" strokeweight="1.5pt"/>
              <v:line id="_x0000_s1037" style="position:absolute" from="6160,5853" to="6820,6573" strokecolor="#0c0" strokeweight="1.5pt"/>
              <v:group id="_x0000_s1038" style="position:absolute;left:6160;top:5493;width:2530;height:3060" coordorigin="6160,5493" coordsize="2530,3060">
                <v:line id="_x0000_s1039" style="position:absolute" from="8030,7473" to="8690,7833" strokecolor="#0c0" strokeweight="1.5pt">
                  <v:stroke dashstyle="dash"/>
                </v:line>
                <v:line id="_x0000_s1040" style="position:absolute;flip:x" from="6160,5493" to="6930,5853" strokecolor="#0c0" strokeweight="1.5pt"/>
                <v:rect id="_x0000_s1041" style="position:absolute;left:6930;top:5493;width:1100;height:1980" filled="f" strokecolor="#0c0" strokeweight="1pt">
                  <v:stroke dashstyle="dash"/>
                </v:rect>
                <v:line id="_x0000_s1042" style="position:absolute" from="8690,5853" to="8690,7833" strokecolor="#0c0" strokeweight="1.5pt"/>
                <v:line id="_x0000_s1043" style="position:absolute" from="6160,5853" to="6160,7833" strokecolor="#0c0" strokeweight="1.5pt"/>
                <v:line id="_x0000_s1044" style="position:absolute" from="6160,7833" to="6820,8553" strokecolor="#0c0" strokeweight="1.5pt"/>
                <v:line id="_x0000_s1045" style="position:absolute;flip:y" from="7920,7833" to="8690,8553" strokecolor="#0c0" strokeweight="1.5pt"/>
                <v:rect id="_x0000_s1046" style="position:absolute;left:6820;top:6573;width:1100;height:1980" filled="f" strokecolor="#0c0" strokeweight="1.5pt"/>
                <v:line id="_x0000_s1047" style="position:absolute;flip:y" from="6160,7473" to="6930,7833" strokecolor="#0c0" strokeweight="1.5pt">
                  <v:stroke dashstyle="dash"/>
                </v:line>
                <v:line id="_x0000_s1048" style="position:absolute;flip:x y" from="8030,5493" to="8690,5853" strokecolor="#0c0" strokeweight="1.5pt"/>
                <v:line id="_x0000_s1049" style="position:absolute;flip:x y" from="6930,5493" to="8030,5493" strokecolor="#0c0" strokeweight="1.5pt"/>
              </v:group>
            </v:group>
          </v:group>
        </w:pict>
      </w:r>
    </w:p>
    <w:p w:rsidR="00E161BF" w:rsidRDefault="00E161BF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E161BF" w:rsidRDefault="00E161BF" w:rsidP="00DD43C8">
      <w:pPr>
        <w:spacing w:line="360" w:lineRule="auto"/>
        <w:ind w:left="720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r>
        <w:rPr>
          <w:rFonts w:ascii="Times New Roman" w:hAnsi="Times New Roman" w:cs="Times New Roman"/>
          <w:noProof/>
          <w:sz w:val="32"/>
          <w:szCs w:val="32"/>
          <w:lang w:eastAsia="pl-PL"/>
        </w:rPr>
        <w:br/>
      </w:r>
    </w:p>
    <w:p w:rsidR="00E161BF" w:rsidRPr="007A6848" w:rsidRDefault="00E161BF" w:rsidP="00721099">
      <w:pPr>
        <w:spacing w:line="360" w:lineRule="auto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E161BF" w:rsidRPr="007A6848" w:rsidRDefault="00E161BF" w:rsidP="003327BD">
      <w:pPr>
        <w:numPr>
          <w:ilvl w:val="0"/>
          <w:numId w:val="6"/>
        </w:numPr>
        <w:spacing w:line="276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 w:rsidRPr="001C21F0">
        <w:t xml:space="preserve"> </w:t>
      </w:r>
      <w:r w:rsidRPr="00721099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trójkąt, którego jednym bokiem jest przekątna graniastosłupa, drugim przekątna podstawy, a trzecim bokiem trójkąta jest</w:t>
      </w:r>
      <w:r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 xml:space="preserve"> </w:t>
      </w:r>
      <w:r w:rsidRPr="00721099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krawędź boczna</w:t>
      </w:r>
      <w:r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.</w:t>
      </w:r>
    </w:p>
    <w:p w:rsidR="00E161BF" w:rsidRDefault="003327BD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50" style="position:absolute;left:0;text-align:left;margin-left:66pt;margin-top:10.05pt;width:324.5pt;height:150.45pt;z-index:2" coordorigin="2310,2253" coordsize="6600,3060">
            <v:group id="_x0000_s1051" style="position:absolute;left:6490;top:2613;width:2420;height:2520" coordorigin="7370,6393" coordsize="2420,2520">
              <v:shape id="_x0000_s1052" type="#_x0000_t16" style="position:absolute;left:7370;top:6393;width:2420;height:2520" adj="5936" filled="f" strokecolor="#36f" strokeweight="1.5pt"/>
              <v:line id="_x0000_s1053" style="position:absolute" from="8030,6393" to="8030,8193" strokecolor="#36f" strokeweight="1.5pt">
                <v:stroke dashstyle="dash"/>
              </v:line>
              <v:line id="_x0000_s1054" style="position:absolute;flip:y" from="7370,8193" to="8030,8913" strokecolor="#36f" strokeweight="1.5pt">
                <v:stroke dashstyle="dash"/>
              </v:line>
              <v:line id="_x0000_s1055" style="position:absolute;flip:x" from="8030,8193" to="9790,8193" strokecolor="#36f" strokeweight="1.5pt">
                <v:stroke dashstyle="dash"/>
              </v:line>
            </v:group>
            <v:group id="_x0000_s1056" style="position:absolute;left:2310;top:2253;width:2530;height:3060" coordorigin="6160,5493" coordsize="2530,3060">
              <v:line id="_x0000_s1057" style="position:absolute;flip:x" from="7920,5853" to="8690,6573" strokecolor="#0c0" strokeweight="1.5pt"/>
              <v:line id="_x0000_s1058" style="position:absolute" from="6160,5853" to="6820,6573" strokecolor="#0c0" strokeweight="1.5pt"/>
              <v:group id="_x0000_s1059" style="position:absolute;left:6160;top:5493;width:2530;height:3060" coordorigin="6160,5493" coordsize="2530,3060">
                <v:line id="_x0000_s1060" style="position:absolute" from="8030,7473" to="8690,7833" strokecolor="#0c0" strokeweight="1.5pt">
                  <v:stroke dashstyle="dash"/>
                </v:line>
                <v:line id="_x0000_s1061" style="position:absolute;flip:x" from="6160,5493" to="6930,5853" strokecolor="#0c0" strokeweight="1.5pt"/>
                <v:rect id="_x0000_s1062" style="position:absolute;left:6930;top:5493;width:1100;height:1980" filled="f" strokecolor="#0c0" strokeweight="1pt">
                  <v:stroke dashstyle="dash"/>
                </v:rect>
                <v:line id="_x0000_s1063" style="position:absolute" from="8690,5853" to="8690,7833" strokecolor="#0c0" strokeweight="1.5pt"/>
                <v:line id="_x0000_s1064" style="position:absolute" from="6160,5853" to="6160,7833" strokecolor="#0c0" strokeweight="1.5pt"/>
                <v:line id="_x0000_s1065" style="position:absolute" from="6160,7833" to="6820,8553" strokecolor="#0c0" strokeweight="1.5pt"/>
                <v:line id="_x0000_s1066" style="position:absolute;flip:y" from="7920,7833" to="8690,8553" strokecolor="#0c0" strokeweight="1.5pt"/>
                <v:rect id="_x0000_s1067" style="position:absolute;left:6820;top:6573;width:1100;height:1980" filled="f" strokecolor="#0c0" strokeweight="1.5pt"/>
                <v:line id="_x0000_s1068" style="position:absolute;flip:y" from="6160,7473" to="6930,7833" strokecolor="#0c0" strokeweight="1.5pt">
                  <v:stroke dashstyle="dash"/>
                </v:line>
                <v:line id="_x0000_s1069" style="position:absolute;flip:x y" from="8030,5493" to="8690,5853" strokecolor="#0c0" strokeweight="1.5pt"/>
                <v:line id="_x0000_s1070" style="position:absolute;flip:x y" from="6930,5493" to="8030,5493" strokecolor="#0c0" strokeweight="1.5pt"/>
              </v:group>
            </v:group>
          </v:group>
        </w:pict>
      </w:r>
    </w:p>
    <w:p w:rsidR="00E161BF" w:rsidRDefault="00E161BF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E161BF" w:rsidRDefault="00E161BF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E161BF" w:rsidRDefault="00E161BF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E161BF" w:rsidRPr="007A6848" w:rsidRDefault="00E161BF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E161BF" w:rsidRPr="007A6848" w:rsidRDefault="00E161BF" w:rsidP="003327BD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 w:rsidRPr="001C21F0">
        <w:t xml:space="preserve"> </w:t>
      </w:r>
      <w:r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Zaznacz trójkąt</w:t>
      </w:r>
      <w:r w:rsidRPr="00721099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, którego każdy bok jest przekątną</w:t>
      </w:r>
      <w:r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 xml:space="preserve"> </w:t>
      </w:r>
      <w:r w:rsidRPr="00721099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ściany</w:t>
      </w:r>
      <w:r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.</w:t>
      </w:r>
    </w:p>
    <w:p w:rsidR="00E161BF" w:rsidRDefault="003327BD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71" style="position:absolute;left:0;text-align:left;margin-left:66pt;margin-top:11.95pt;width:324.5pt;height:150.45pt;z-index:1" coordorigin="2310,2253" coordsize="6600,3060">
            <v:group id="_x0000_s1072" style="position:absolute;left:6490;top:2613;width:2420;height:2520" coordorigin="7370,6393" coordsize="2420,2520">
              <v:shape id="_x0000_s1073" type="#_x0000_t16" style="position:absolute;left:7370;top:6393;width:2420;height:2520" adj="5936" filled="f" strokecolor="#36f" strokeweight="1.5pt"/>
              <v:line id="_x0000_s1074" style="position:absolute" from="8030,6393" to="8030,8193" strokecolor="#36f" strokeweight="1.5pt">
                <v:stroke dashstyle="dash"/>
              </v:line>
              <v:line id="_x0000_s1075" style="position:absolute;flip:y" from="7370,8193" to="8030,8913" strokecolor="#36f" strokeweight="1.5pt">
                <v:stroke dashstyle="dash"/>
              </v:line>
              <v:line id="_x0000_s1076" style="position:absolute;flip:x" from="8030,8193" to="9790,8193" strokecolor="#36f" strokeweight="1.5pt">
                <v:stroke dashstyle="dash"/>
              </v:line>
            </v:group>
            <v:group id="_x0000_s1077" style="position:absolute;left:2310;top:2253;width:2530;height:3060" coordorigin="6160,5493" coordsize="2530,3060">
              <v:line id="_x0000_s1078" style="position:absolute;flip:x" from="7920,5853" to="8690,6573" strokecolor="#0c0" strokeweight="1.5pt"/>
              <v:line id="_x0000_s1079" style="position:absolute" from="6160,5853" to="6820,6573" strokecolor="#0c0" strokeweight="1.5pt"/>
              <v:group id="_x0000_s1080" style="position:absolute;left:6160;top:5493;width:2530;height:3060" coordorigin="6160,5493" coordsize="2530,3060">
                <v:line id="_x0000_s1081" style="position:absolute" from="8030,7473" to="8690,7833" strokecolor="#0c0" strokeweight="1.5pt">
                  <v:stroke dashstyle="dash"/>
                </v:line>
                <v:line id="_x0000_s1082" style="position:absolute;flip:x" from="6160,5493" to="6930,5853" strokecolor="#0c0" strokeweight="1.5pt"/>
                <v:rect id="_x0000_s1083" style="position:absolute;left:6930;top:5493;width:1100;height:1980" filled="f" strokecolor="#0c0" strokeweight="1pt">
                  <v:stroke dashstyle="dash"/>
                </v:rect>
                <v:line id="_x0000_s1084" style="position:absolute" from="8690,5853" to="8690,7833" strokecolor="#0c0" strokeweight="1.5pt"/>
                <v:line id="_x0000_s1085" style="position:absolute" from="6160,5853" to="6160,7833" strokecolor="#0c0" strokeweight="1.5pt"/>
                <v:line id="_x0000_s1086" style="position:absolute" from="6160,7833" to="6820,8553" strokecolor="#0c0" strokeweight="1.5pt"/>
                <v:line id="_x0000_s1087" style="position:absolute;flip:y" from="7920,7833" to="8690,8553" strokecolor="#0c0" strokeweight="1.5pt"/>
                <v:rect id="_x0000_s1088" style="position:absolute;left:6820;top:6573;width:1100;height:1980" filled="f" strokecolor="#0c0" strokeweight="1.5pt"/>
                <v:line id="_x0000_s1089" style="position:absolute;flip:y" from="6160,7473" to="6930,7833" strokecolor="#0c0" strokeweight="1.5pt">
                  <v:stroke dashstyle="dash"/>
                </v:line>
                <v:line id="_x0000_s1090" style="position:absolute;flip:x y" from="8030,5493" to="8690,5853" strokecolor="#0c0" strokeweight="1.5pt"/>
                <v:line id="_x0000_s1091" style="position:absolute;flip:x y" from="6930,5493" to="8030,5493" strokecolor="#0c0" strokeweight="1.5pt"/>
              </v:group>
            </v:group>
          </v:group>
        </w:pict>
      </w:r>
    </w:p>
    <w:p w:rsidR="00E161BF" w:rsidRDefault="00E161BF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E161BF" w:rsidRPr="007A6848" w:rsidRDefault="00E161BF" w:rsidP="00721099">
      <w:pPr>
        <w:spacing w:line="360" w:lineRule="auto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E161BF" w:rsidRPr="007A6848" w:rsidRDefault="00E161BF" w:rsidP="00721099">
      <w:pPr>
        <w:spacing w:line="360" w:lineRule="auto"/>
        <w:rPr>
          <w:rFonts w:ascii="Cambria" w:hAnsi="Cambria" w:cs="Cambria"/>
          <w:color w:val="215868"/>
          <w:kern w:val="28"/>
          <w:sz w:val="36"/>
          <w:szCs w:val="36"/>
          <w:lang w:eastAsia="pl-PL"/>
        </w:rPr>
      </w:pPr>
    </w:p>
    <w:sectPr w:rsidR="00E161BF" w:rsidRPr="007A6848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7BD" w:rsidRDefault="003327BD">
      <w:pPr>
        <w:spacing w:after="0" w:line="240" w:lineRule="auto"/>
      </w:pPr>
      <w:r>
        <w:separator/>
      </w:r>
    </w:p>
  </w:endnote>
  <w:endnote w:type="continuationSeparator" w:id="0">
    <w:p w:rsidR="003327BD" w:rsidRDefault="00332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7BD" w:rsidRDefault="003327BD">
      <w:pPr>
        <w:spacing w:after="0" w:line="240" w:lineRule="auto"/>
      </w:pPr>
      <w:r>
        <w:separator/>
      </w:r>
    </w:p>
  </w:footnote>
  <w:footnote w:type="continuationSeparator" w:id="0">
    <w:p w:rsidR="003327BD" w:rsidRDefault="00332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BF" w:rsidRDefault="003327BD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84.65pt;width:32.25pt;height:522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E161BF" w:rsidRPr="002C4363" w:rsidRDefault="00E161BF">
                <w:pPr>
                  <w:jc w:val="center"/>
                  <w:rPr>
                    <w:color w:val="FFFFFF"/>
                  </w:rPr>
                </w:pPr>
                <w:r w:rsidRPr="008D4685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Odcinki w graniastosłupie</w:t>
                </w:r>
                <w:r w:rsidRPr="0045028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45028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E161BF" w:rsidRPr="002C4363" w:rsidRDefault="00E161BF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E161BF" w:rsidRDefault="00E161BF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78204684"/>
    <w:multiLevelType w:val="hybridMultilevel"/>
    <w:tmpl w:val="DB6A011A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0E9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D10B5"/>
    <w:rsid w:val="000D1D6A"/>
    <w:rsid w:val="000E4DE2"/>
    <w:rsid w:val="000E7550"/>
    <w:rsid w:val="001051BC"/>
    <w:rsid w:val="00106941"/>
    <w:rsid w:val="001160C8"/>
    <w:rsid w:val="00135A05"/>
    <w:rsid w:val="00135A7A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C21F0"/>
    <w:rsid w:val="001D70AB"/>
    <w:rsid w:val="001F0A36"/>
    <w:rsid w:val="00200894"/>
    <w:rsid w:val="002011E6"/>
    <w:rsid w:val="002152B5"/>
    <w:rsid w:val="00216359"/>
    <w:rsid w:val="00217706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4961"/>
    <w:rsid w:val="002E7CAF"/>
    <w:rsid w:val="003012F8"/>
    <w:rsid w:val="00306734"/>
    <w:rsid w:val="00313C00"/>
    <w:rsid w:val="00313C77"/>
    <w:rsid w:val="0031778D"/>
    <w:rsid w:val="00322D94"/>
    <w:rsid w:val="003245E6"/>
    <w:rsid w:val="003327BD"/>
    <w:rsid w:val="00335D2A"/>
    <w:rsid w:val="003367CA"/>
    <w:rsid w:val="0034678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580E"/>
    <w:rsid w:val="00386D66"/>
    <w:rsid w:val="00391A6E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05B29"/>
    <w:rsid w:val="00522C56"/>
    <w:rsid w:val="00524E3C"/>
    <w:rsid w:val="00525657"/>
    <w:rsid w:val="00526002"/>
    <w:rsid w:val="00533D49"/>
    <w:rsid w:val="00541E77"/>
    <w:rsid w:val="00567D35"/>
    <w:rsid w:val="00570148"/>
    <w:rsid w:val="00573FD3"/>
    <w:rsid w:val="00575CD5"/>
    <w:rsid w:val="00576739"/>
    <w:rsid w:val="00584F1F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1099"/>
    <w:rsid w:val="0072290E"/>
    <w:rsid w:val="00723E7A"/>
    <w:rsid w:val="007404D3"/>
    <w:rsid w:val="00744622"/>
    <w:rsid w:val="007463D2"/>
    <w:rsid w:val="00753D17"/>
    <w:rsid w:val="00784236"/>
    <w:rsid w:val="00786B2F"/>
    <w:rsid w:val="007A1EF6"/>
    <w:rsid w:val="007A5143"/>
    <w:rsid w:val="007A6848"/>
    <w:rsid w:val="007B4978"/>
    <w:rsid w:val="007B551A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14CE"/>
    <w:rsid w:val="00886633"/>
    <w:rsid w:val="008A2553"/>
    <w:rsid w:val="008A7D0B"/>
    <w:rsid w:val="008C3BDB"/>
    <w:rsid w:val="008D3515"/>
    <w:rsid w:val="008D4685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67242"/>
    <w:rsid w:val="00986499"/>
    <w:rsid w:val="00995842"/>
    <w:rsid w:val="009A011D"/>
    <w:rsid w:val="009A0611"/>
    <w:rsid w:val="009A3D98"/>
    <w:rsid w:val="009A55CF"/>
    <w:rsid w:val="009A605F"/>
    <w:rsid w:val="009B10EC"/>
    <w:rsid w:val="009B41E8"/>
    <w:rsid w:val="009B5179"/>
    <w:rsid w:val="009B5BE8"/>
    <w:rsid w:val="009C279F"/>
    <w:rsid w:val="009C2C3D"/>
    <w:rsid w:val="009C2EA2"/>
    <w:rsid w:val="009D1405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BF5EEC"/>
    <w:rsid w:val="00C123B1"/>
    <w:rsid w:val="00C34D7F"/>
    <w:rsid w:val="00C4260D"/>
    <w:rsid w:val="00C47867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10DA6"/>
    <w:rsid w:val="00D15D59"/>
    <w:rsid w:val="00D21E13"/>
    <w:rsid w:val="00D237C0"/>
    <w:rsid w:val="00D24FA6"/>
    <w:rsid w:val="00D31626"/>
    <w:rsid w:val="00D32477"/>
    <w:rsid w:val="00D3383F"/>
    <w:rsid w:val="00D36EC9"/>
    <w:rsid w:val="00D457B7"/>
    <w:rsid w:val="00D464CB"/>
    <w:rsid w:val="00D469F5"/>
    <w:rsid w:val="00D51992"/>
    <w:rsid w:val="00D61106"/>
    <w:rsid w:val="00D61385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C544E"/>
    <w:rsid w:val="00DD43C8"/>
    <w:rsid w:val="00DF0D08"/>
    <w:rsid w:val="00E04B0E"/>
    <w:rsid w:val="00E108FB"/>
    <w:rsid w:val="00E13D1C"/>
    <w:rsid w:val="00E13F30"/>
    <w:rsid w:val="00E161BF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622C6"/>
    <w:rsid w:val="00E76032"/>
    <w:rsid w:val="00EC015C"/>
    <w:rsid w:val="00EC4C37"/>
    <w:rsid w:val="00EC6BF1"/>
    <w:rsid w:val="00ED65FA"/>
    <w:rsid w:val="00EE2B0C"/>
    <w:rsid w:val="00EF6334"/>
    <w:rsid w:val="00F05808"/>
    <w:rsid w:val="00F13A03"/>
    <w:rsid w:val="00F42F1F"/>
    <w:rsid w:val="00F45D0A"/>
    <w:rsid w:val="00F53D26"/>
    <w:rsid w:val="00F541B2"/>
    <w:rsid w:val="00F6262A"/>
    <w:rsid w:val="00F65363"/>
    <w:rsid w:val="00F65C84"/>
    <w:rsid w:val="00F91367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5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56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264</Characters>
  <Application>Microsoft Office Word</Application>
  <DocSecurity>0</DocSecurity>
  <Lines>2</Lines>
  <Paragraphs>1</Paragraphs>
  <ScaleCrop>false</ScaleCrop>
  <Company>UDT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 </dc:title>
  <dc:subject>Graniastosłup</dc:subject>
  <dc:creator>Ania</dc:creator>
  <cp:keywords>Odcinki, przekątna ściany, przekątna graniastosłupa</cp:keywords>
  <dc:description/>
  <cp:lastModifiedBy>Ania</cp:lastModifiedBy>
  <cp:revision>4</cp:revision>
  <cp:lastPrinted>2013-08-21T08:31:00Z</cp:lastPrinted>
  <dcterms:created xsi:type="dcterms:W3CDTF">2013-08-24T20:58:00Z</dcterms:created>
  <dcterms:modified xsi:type="dcterms:W3CDTF">2013-08-25T16:35:00Z</dcterms:modified>
</cp:coreProperties>
</file>